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FD" w:rsidRDefault="00640901">
      <w:r>
        <w:t>Picture:</w:t>
      </w:r>
    </w:p>
    <w:p w:rsidR="00640901" w:rsidRDefault="00640901">
      <w:r>
        <w:rPr>
          <w:noProof/>
        </w:rPr>
        <w:drawing>
          <wp:inline distT="0" distB="0" distL="0" distR="0">
            <wp:extent cx="3377293" cy="2532970"/>
            <wp:effectExtent l="19050" t="0" r="0" b="0"/>
            <wp:docPr id="1" name="Picture 0" descr="Sun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se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1050" cy="2535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0901" w:rsidSect="009A25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08"/>
  <w:hyphenationZone w:val="425"/>
  <w:characterSpacingControl w:val="doNotCompress"/>
  <w:compat>
    <w:applyBreakingRules/>
    <w:useFELayout/>
  </w:compat>
  <w:rsids>
    <w:rsidRoot w:val="00640901"/>
    <w:rsid w:val="00640901"/>
    <w:rsid w:val="009A25FD"/>
    <w:rsid w:val="00A369EF"/>
    <w:rsid w:val="00FC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Microsystems GmbH</dc:creator>
  <cp:keywords/>
  <dc:description/>
  <cp:lastModifiedBy>Sun Microsystems GmbH</cp:lastModifiedBy>
  <cp:revision>1</cp:revision>
  <dcterms:created xsi:type="dcterms:W3CDTF">2007-08-08T08:13:00Z</dcterms:created>
  <dcterms:modified xsi:type="dcterms:W3CDTF">2007-08-08T08:13:00Z</dcterms:modified>
</cp:coreProperties>
</file>